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504" w:rsidRPr="00AB3255" w:rsidRDefault="004A7504" w:rsidP="0071673D">
      <w:pPr>
        <w:pStyle w:val="ConsPlusNonformat"/>
        <w:widowControl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581025" cy="647700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7504" w:rsidRPr="004A7504" w:rsidRDefault="004A7504" w:rsidP="0071673D">
      <w:pPr>
        <w:pStyle w:val="ConsPlusNonformat"/>
        <w:widowControl/>
        <w:jc w:val="center"/>
        <w:rPr>
          <w:rFonts w:ascii="Times New Roman" w:hAnsi="Times New Roman"/>
          <w:b/>
          <w:sz w:val="28"/>
          <w:szCs w:val="28"/>
        </w:rPr>
      </w:pPr>
      <w:r w:rsidRPr="004A7504">
        <w:rPr>
          <w:rFonts w:ascii="Times New Roman" w:hAnsi="Times New Roman"/>
          <w:b/>
          <w:sz w:val="28"/>
          <w:szCs w:val="28"/>
        </w:rPr>
        <w:t>АБАНСКИЙ РАЙОННЫЙ СОВЕТ ДЕПУТАТОВ</w:t>
      </w:r>
    </w:p>
    <w:p w:rsidR="004A7504" w:rsidRPr="004A7504" w:rsidRDefault="004A7504" w:rsidP="0071673D">
      <w:pPr>
        <w:pStyle w:val="ConsPlusNonformat"/>
        <w:widowControl/>
        <w:jc w:val="center"/>
        <w:rPr>
          <w:rFonts w:ascii="Times New Roman" w:hAnsi="Times New Roman"/>
          <w:b/>
          <w:sz w:val="28"/>
          <w:szCs w:val="28"/>
        </w:rPr>
      </w:pPr>
      <w:r w:rsidRPr="004A7504">
        <w:rPr>
          <w:rFonts w:ascii="Times New Roman" w:hAnsi="Times New Roman"/>
          <w:b/>
          <w:sz w:val="28"/>
          <w:szCs w:val="28"/>
        </w:rPr>
        <w:t>КРАСНОЯРСКОГО КРАЯ</w:t>
      </w:r>
    </w:p>
    <w:p w:rsidR="004A7504" w:rsidRPr="004A7504" w:rsidRDefault="004A7504" w:rsidP="0071673D">
      <w:pPr>
        <w:pStyle w:val="ConsPlusNonformat"/>
        <w:widowControl/>
        <w:jc w:val="center"/>
        <w:rPr>
          <w:rFonts w:ascii="Times New Roman" w:hAnsi="Times New Roman"/>
          <w:b/>
          <w:sz w:val="28"/>
          <w:szCs w:val="28"/>
        </w:rPr>
      </w:pPr>
    </w:p>
    <w:p w:rsidR="004A7504" w:rsidRPr="004A7504" w:rsidRDefault="004A7504" w:rsidP="0071673D">
      <w:pPr>
        <w:pStyle w:val="ConsPlusNonformat"/>
        <w:widowControl/>
        <w:jc w:val="center"/>
        <w:rPr>
          <w:rFonts w:ascii="Times New Roman" w:hAnsi="Times New Roman"/>
          <w:b/>
          <w:sz w:val="28"/>
          <w:szCs w:val="28"/>
        </w:rPr>
      </w:pPr>
      <w:r w:rsidRPr="004A7504">
        <w:rPr>
          <w:rFonts w:ascii="Times New Roman" w:hAnsi="Times New Roman"/>
          <w:b/>
          <w:sz w:val="28"/>
          <w:szCs w:val="28"/>
        </w:rPr>
        <w:t>ПОСТАНОВЛЕНИЕ</w:t>
      </w:r>
    </w:p>
    <w:p w:rsidR="004A7504" w:rsidRPr="004A7504" w:rsidRDefault="004A7504" w:rsidP="0071673D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4A7504">
        <w:rPr>
          <w:rFonts w:ascii="Times New Roman" w:hAnsi="Times New Roman"/>
          <w:sz w:val="28"/>
          <w:szCs w:val="28"/>
        </w:rPr>
        <w:t xml:space="preserve"> </w:t>
      </w:r>
    </w:p>
    <w:p w:rsidR="004A7504" w:rsidRDefault="006940AB" w:rsidP="0071673D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4A7504" w:rsidRPr="004A750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="004A7504" w:rsidRPr="004A7504">
        <w:rPr>
          <w:rFonts w:ascii="Times New Roman" w:hAnsi="Times New Roman"/>
          <w:sz w:val="28"/>
          <w:szCs w:val="28"/>
        </w:rPr>
        <w:t>.2020                                            п</w:t>
      </w:r>
      <w:proofErr w:type="gramStart"/>
      <w:r w:rsidR="004A7504" w:rsidRPr="004A7504">
        <w:rPr>
          <w:rFonts w:ascii="Times New Roman" w:hAnsi="Times New Roman"/>
          <w:sz w:val="28"/>
          <w:szCs w:val="28"/>
        </w:rPr>
        <w:t>.А</w:t>
      </w:r>
      <w:proofErr w:type="gramEnd"/>
      <w:r w:rsidR="004A7504" w:rsidRPr="004A7504">
        <w:rPr>
          <w:rFonts w:ascii="Times New Roman" w:hAnsi="Times New Roman"/>
          <w:sz w:val="28"/>
          <w:szCs w:val="28"/>
        </w:rPr>
        <w:t xml:space="preserve">бан            </w:t>
      </w:r>
      <w:r w:rsidR="004A7504">
        <w:rPr>
          <w:rFonts w:ascii="Times New Roman" w:hAnsi="Times New Roman"/>
          <w:sz w:val="28"/>
          <w:szCs w:val="28"/>
        </w:rPr>
        <w:t xml:space="preserve">  </w:t>
      </w:r>
      <w:r w:rsidR="004A7504" w:rsidRPr="004A7504">
        <w:rPr>
          <w:rFonts w:ascii="Times New Roman" w:hAnsi="Times New Roman"/>
          <w:sz w:val="28"/>
          <w:szCs w:val="28"/>
        </w:rPr>
        <w:t xml:space="preserve">                                      № </w:t>
      </w:r>
      <w:r>
        <w:rPr>
          <w:rFonts w:ascii="Times New Roman" w:hAnsi="Times New Roman"/>
          <w:sz w:val="28"/>
          <w:szCs w:val="28"/>
        </w:rPr>
        <w:t>4</w:t>
      </w:r>
    </w:p>
    <w:p w:rsidR="004A7504" w:rsidRDefault="004A7504" w:rsidP="0071673D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</w:p>
    <w:p w:rsidR="004A7504" w:rsidRDefault="006940AB" w:rsidP="0071673D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созыве внеочередной сессии</w:t>
      </w:r>
    </w:p>
    <w:p w:rsidR="004A7504" w:rsidRDefault="004A7504" w:rsidP="0071673D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</w:p>
    <w:p w:rsidR="0071673D" w:rsidRDefault="004A7504" w:rsidP="0071673D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ст.</w:t>
      </w:r>
      <w:r w:rsidR="006940AB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 xml:space="preserve"> </w:t>
      </w:r>
      <w:r w:rsidR="006940AB">
        <w:rPr>
          <w:rFonts w:ascii="Times New Roman" w:hAnsi="Times New Roman"/>
          <w:sz w:val="28"/>
          <w:szCs w:val="28"/>
        </w:rPr>
        <w:t xml:space="preserve">Регламента </w:t>
      </w:r>
      <w:proofErr w:type="spellStart"/>
      <w:r w:rsidR="006940AB">
        <w:rPr>
          <w:rFonts w:ascii="Times New Roman" w:hAnsi="Times New Roman"/>
          <w:sz w:val="28"/>
          <w:szCs w:val="28"/>
        </w:rPr>
        <w:t>Абанского</w:t>
      </w:r>
      <w:proofErr w:type="spellEnd"/>
      <w:r w:rsidR="006940AB">
        <w:rPr>
          <w:rFonts w:ascii="Times New Roman" w:hAnsi="Times New Roman"/>
          <w:sz w:val="28"/>
          <w:szCs w:val="28"/>
        </w:rPr>
        <w:t xml:space="preserve"> районного Совета депутатов,</w:t>
      </w:r>
    </w:p>
    <w:p w:rsidR="0071673D" w:rsidRDefault="0071673D" w:rsidP="0071673D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71673D" w:rsidRDefault="006940AB" w:rsidP="00047C57">
      <w:pPr>
        <w:pStyle w:val="ConsPlusNonformat"/>
        <w:widowControl/>
        <w:numPr>
          <w:ilvl w:val="0"/>
          <w:numId w:val="1"/>
        </w:numPr>
        <w:ind w:hanging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Созвать четырнадцатую (внеочередную) сессию </w:t>
      </w:r>
      <w:proofErr w:type="spellStart"/>
      <w:r>
        <w:rPr>
          <w:rFonts w:ascii="Times New Roman" w:hAnsi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районного Совета депутатов </w:t>
      </w:r>
      <w:r w:rsidR="002F0A6D">
        <w:rPr>
          <w:rFonts w:ascii="Times New Roman" w:hAnsi="Times New Roman"/>
          <w:sz w:val="28"/>
          <w:szCs w:val="28"/>
        </w:rPr>
        <w:t>19.11.2</w:t>
      </w:r>
      <w:r>
        <w:rPr>
          <w:rFonts w:ascii="Times New Roman" w:hAnsi="Times New Roman"/>
          <w:sz w:val="28"/>
          <w:szCs w:val="28"/>
        </w:rPr>
        <w:t>020</w:t>
      </w:r>
      <w:r w:rsidR="002F0A6D">
        <w:rPr>
          <w:rFonts w:ascii="Times New Roman" w:hAnsi="Times New Roman"/>
          <w:sz w:val="28"/>
          <w:szCs w:val="28"/>
        </w:rPr>
        <w:t xml:space="preserve"> в 15-00 в большом зале администрации района </w:t>
      </w:r>
      <w:r w:rsidR="00047C57">
        <w:rPr>
          <w:rFonts w:ascii="Times New Roman" w:hAnsi="Times New Roman"/>
          <w:sz w:val="28"/>
          <w:szCs w:val="28"/>
        </w:rPr>
        <w:t>(</w:t>
      </w:r>
      <w:r w:rsidR="002F0A6D">
        <w:rPr>
          <w:rFonts w:ascii="Times New Roman" w:hAnsi="Times New Roman"/>
          <w:sz w:val="28"/>
          <w:szCs w:val="28"/>
        </w:rPr>
        <w:t>3 этаж</w:t>
      </w:r>
      <w:proofErr w:type="gramStart"/>
      <w:r w:rsidR="002F0A6D">
        <w:rPr>
          <w:rFonts w:ascii="Times New Roman" w:hAnsi="Times New Roman"/>
          <w:sz w:val="28"/>
          <w:szCs w:val="28"/>
        </w:rPr>
        <w:t xml:space="preserve"> )</w:t>
      </w:r>
      <w:proofErr w:type="gramEnd"/>
      <w:r w:rsidR="002F0A6D">
        <w:rPr>
          <w:rFonts w:ascii="Times New Roman" w:hAnsi="Times New Roman"/>
          <w:sz w:val="28"/>
          <w:szCs w:val="28"/>
        </w:rPr>
        <w:t>.</w:t>
      </w:r>
    </w:p>
    <w:p w:rsidR="0071673D" w:rsidRDefault="002F0A6D" w:rsidP="00047C57">
      <w:pPr>
        <w:pStyle w:val="ConsPlusNonformat"/>
        <w:widowControl/>
        <w:numPr>
          <w:ilvl w:val="0"/>
          <w:numId w:val="1"/>
        </w:numPr>
        <w:ind w:hanging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Включить в повестку следующие вопросы:</w:t>
      </w:r>
    </w:p>
    <w:p w:rsidR="00047C57" w:rsidRPr="00047C57" w:rsidRDefault="00047C57" w:rsidP="00170870">
      <w:pPr>
        <w:pStyle w:val="a5"/>
        <w:numPr>
          <w:ilvl w:val="0"/>
          <w:numId w:val="13"/>
        </w:numPr>
        <w:shd w:val="clear" w:color="auto" w:fill="FFFFFF"/>
        <w:tabs>
          <w:tab w:val="left" w:pos="709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047C57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  <w:proofErr w:type="spellStart"/>
      <w:r w:rsidRPr="00047C57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047C57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от </w:t>
      </w:r>
      <w:r w:rsidR="00612A80">
        <w:rPr>
          <w:rFonts w:ascii="Times New Roman" w:hAnsi="Times New Roman" w:cs="Times New Roman"/>
          <w:color w:val="000000"/>
          <w:spacing w:val="2"/>
          <w:sz w:val="28"/>
          <w:szCs w:val="28"/>
        </w:rPr>
        <w:t>19</w:t>
      </w:r>
      <w:r w:rsidRPr="00047C57">
        <w:rPr>
          <w:rFonts w:ascii="Times New Roman" w:hAnsi="Times New Roman" w:cs="Times New Roman"/>
          <w:color w:val="000000"/>
          <w:spacing w:val="2"/>
          <w:sz w:val="28"/>
          <w:szCs w:val="28"/>
        </w:rPr>
        <w:t>.12.201</w:t>
      </w:r>
      <w:r w:rsidR="00612A80">
        <w:rPr>
          <w:rFonts w:ascii="Times New Roman" w:hAnsi="Times New Roman" w:cs="Times New Roman"/>
          <w:color w:val="000000"/>
          <w:spacing w:val="2"/>
          <w:sz w:val="28"/>
          <w:szCs w:val="28"/>
        </w:rPr>
        <w:t>9</w:t>
      </w:r>
      <w:r w:rsidRPr="00047C57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№ </w:t>
      </w:r>
      <w:r w:rsidR="00612A80">
        <w:rPr>
          <w:rFonts w:ascii="Times New Roman" w:hAnsi="Times New Roman" w:cs="Times New Roman"/>
          <w:color w:val="000000"/>
          <w:spacing w:val="2"/>
          <w:sz w:val="28"/>
          <w:szCs w:val="28"/>
        </w:rPr>
        <w:t>7-37Р</w:t>
      </w:r>
      <w:r w:rsidRPr="00047C57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«</w:t>
      </w:r>
      <w:r w:rsidRPr="00047C57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О районном бюджете на 20</w:t>
      </w:r>
      <w:r w:rsidR="00612A8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20</w:t>
      </w:r>
      <w:r w:rsidRPr="00047C57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 и плановый период 20</w:t>
      </w:r>
      <w:r w:rsidR="00612A8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21</w:t>
      </w:r>
      <w:r w:rsidRPr="00047C57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-202</w:t>
      </w:r>
      <w:r w:rsidR="00612A8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2</w:t>
      </w:r>
      <w:r w:rsidRPr="00047C57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годов»</w:t>
      </w:r>
    </w:p>
    <w:p w:rsidR="00170870" w:rsidRDefault="00170870" w:rsidP="00170870">
      <w:pPr>
        <w:pStyle w:val="a5"/>
        <w:numPr>
          <w:ilvl w:val="0"/>
          <w:numId w:val="13"/>
        </w:numPr>
        <w:ind w:left="567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0870">
        <w:rPr>
          <w:rFonts w:ascii="Times New Roman" w:hAnsi="Times New Roman" w:cs="Times New Roman"/>
          <w:bCs/>
          <w:sz w:val="28"/>
          <w:szCs w:val="28"/>
        </w:rPr>
        <w:t>Об утверждении Порядка принятия решения о применении депутату, выборному должностному лицу местного самоуправления мер ответственности, предусмотренных частью 7.3-1 статьи 40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70870">
        <w:rPr>
          <w:rFonts w:ascii="Times New Roman" w:hAnsi="Times New Roman" w:cs="Times New Roman"/>
          <w:bCs/>
          <w:sz w:val="28"/>
          <w:szCs w:val="28"/>
        </w:rPr>
        <w:t>Федерального закона от 06.10.2003 № 131-ФЗ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70870">
        <w:rPr>
          <w:rFonts w:ascii="Times New Roman" w:hAnsi="Times New Roman" w:cs="Times New Roman"/>
          <w:bCs/>
          <w:sz w:val="28"/>
          <w:szCs w:val="28"/>
        </w:rPr>
        <w:t>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A7504" w:rsidRDefault="004A7504" w:rsidP="0071673D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</w:p>
    <w:p w:rsidR="0097628C" w:rsidRDefault="0097628C" w:rsidP="0071673D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</w:p>
    <w:p w:rsidR="0071673D" w:rsidRDefault="0071673D" w:rsidP="0071673D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</w:p>
    <w:p w:rsidR="0071673D" w:rsidRPr="004A7504" w:rsidRDefault="0071673D" w:rsidP="0071673D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Абанского районного Совета депутатов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П.А. Попов</w:t>
      </w:r>
    </w:p>
    <w:p w:rsidR="004A7504" w:rsidRPr="004A7504" w:rsidRDefault="004A7504" w:rsidP="0071673D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</w:p>
    <w:p w:rsidR="0071673D" w:rsidRDefault="0071673D" w:rsidP="0071673D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71673D" w:rsidSect="0093308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2.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3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3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3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3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3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3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3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6">
    <w:nsid w:val="0000000D"/>
    <w:multiLevelType w:val="multilevel"/>
    <w:tmpl w:val="0000000C"/>
    <w:lvl w:ilvl="0">
      <w:start w:val="5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5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5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5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5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5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5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5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5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7">
    <w:nsid w:val="0000000F"/>
    <w:multiLevelType w:val="multilevel"/>
    <w:tmpl w:val="0000000E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8">
    <w:nsid w:val="044E512F"/>
    <w:multiLevelType w:val="hybridMultilevel"/>
    <w:tmpl w:val="9416B9BA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3A146373"/>
    <w:multiLevelType w:val="hybridMultilevel"/>
    <w:tmpl w:val="3A589B52"/>
    <w:lvl w:ilvl="0" w:tplc="F36AF4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8D557BE"/>
    <w:multiLevelType w:val="hybridMultilevel"/>
    <w:tmpl w:val="65E47952"/>
    <w:lvl w:ilvl="0" w:tplc="EB36189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1">
    <w:nsid w:val="4CB56DFA"/>
    <w:multiLevelType w:val="hybridMultilevel"/>
    <w:tmpl w:val="9BF45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8F2042"/>
    <w:multiLevelType w:val="hybridMultilevel"/>
    <w:tmpl w:val="81564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9"/>
  </w:num>
  <w:num w:numId="12">
    <w:abstractNumId w:val="8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7504"/>
    <w:rsid w:val="00047C57"/>
    <w:rsid w:val="000D000E"/>
    <w:rsid w:val="00170870"/>
    <w:rsid w:val="00212D99"/>
    <w:rsid w:val="0029324F"/>
    <w:rsid w:val="002D6CB1"/>
    <w:rsid w:val="002F0A6D"/>
    <w:rsid w:val="00332CE9"/>
    <w:rsid w:val="003349C8"/>
    <w:rsid w:val="00357604"/>
    <w:rsid w:val="00390505"/>
    <w:rsid w:val="003B6E9B"/>
    <w:rsid w:val="003D0C66"/>
    <w:rsid w:val="00454AE8"/>
    <w:rsid w:val="004A7504"/>
    <w:rsid w:val="004D412A"/>
    <w:rsid w:val="00534FF9"/>
    <w:rsid w:val="005E47BE"/>
    <w:rsid w:val="00605A48"/>
    <w:rsid w:val="00612A80"/>
    <w:rsid w:val="00681F40"/>
    <w:rsid w:val="006940AB"/>
    <w:rsid w:val="0071673D"/>
    <w:rsid w:val="00765094"/>
    <w:rsid w:val="0076609F"/>
    <w:rsid w:val="007B7D09"/>
    <w:rsid w:val="007C74A1"/>
    <w:rsid w:val="008747E9"/>
    <w:rsid w:val="00891970"/>
    <w:rsid w:val="008B60DE"/>
    <w:rsid w:val="008E191C"/>
    <w:rsid w:val="00900697"/>
    <w:rsid w:val="00933087"/>
    <w:rsid w:val="00970D40"/>
    <w:rsid w:val="0097628C"/>
    <w:rsid w:val="009775AD"/>
    <w:rsid w:val="00977EEC"/>
    <w:rsid w:val="009D6CB9"/>
    <w:rsid w:val="009F6DEF"/>
    <w:rsid w:val="009F78E4"/>
    <w:rsid w:val="00A23B7F"/>
    <w:rsid w:val="00AB2373"/>
    <w:rsid w:val="00AB29F9"/>
    <w:rsid w:val="00B03C27"/>
    <w:rsid w:val="00B45D9C"/>
    <w:rsid w:val="00B6585D"/>
    <w:rsid w:val="00BC2726"/>
    <w:rsid w:val="00BC74B7"/>
    <w:rsid w:val="00C11841"/>
    <w:rsid w:val="00C820DB"/>
    <w:rsid w:val="00CC458C"/>
    <w:rsid w:val="00D11270"/>
    <w:rsid w:val="00D56292"/>
    <w:rsid w:val="00DD688A"/>
    <w:rsid w:val="00E60F61"/>
    <w:rsid w:val="00FA50A4"/>
    <w:rsid w:val="00FB14AE"/>
    <w:rsid w:val="00FD1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B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A75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7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750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D0C66"/>
    <w:pPr>
      <w:ind w:left="720"/>
      <w:contextualSpacing/>
    </w:pPr>
  </w:style>
  <w:style w:type="character" w:customStyle="1" w:styleId="1">
    <w:name w:val="Заголовок №1_"/>
    <w:basedOn w:val="a0"/>
    <w:link w:val="10"/>
    <w:rsid w:val="003D0C66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6">
    <w:name w:val="Основной текст Знак"/>
    <w:basedOn w:val="a0"/>
    <w:link w:val="a7"/>
    <w:rsid w:val="003D0C66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2">
    <w:name w:val="Заголовок №1 (2)_"/>
    <w:basedOn w:val="a0"/>
    <w:link w:val="121"/>
    <w:rsid w:val="003D0C66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20">
    <w:name w:val="Заголовок №1 (2)"/>
    <w:basedOn w:val="12"/>
    <w:rsid w:val="003D0C66"/>
  </w:style>
  <w:style w:type="paragraph" w:customStyle="1" w:styleId="10">
    <w:name w:val="Заголовок №1"/>
    <w:basedOn w:val="a"/>
    <w:link w:val="1"/>
    <w:rsid w:val="003D0C66"/>
    <w:pPr>
      <w:shd w:val="clear" w:color="auto" w:fill="FFFFFF"/>
      <w:spacing w:before="240" w:after="0" w:line="314" w:lineRule="exact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styleId="a7">
    <w:name w:val="Body Text"/>
    <w:basedOn w:val="a"/>
    <w:link w:val="a6"/>
    <w:rsid w:val="003D0C66"/>
    <w:pPr>
      <w:shd w:val="clear" w:color="auto" w:fill="FFFFFF"/>
      <w:spacing w:before="360" w:after="0" w:line="322" w:lineRule="exact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11">
    <w:name w:val="Основной текст Знак1"/>
    <w:basedOn w:val="a0"/>
    <w:link w:val="a7"/>
    <w:uiPriority w:val="99"/>
    <w:semiHidden/>
    <w:rsid w:val="003D0C66"/>
  </w:style>
  <w:style w:type="paragraph" w:customStyle="1" w:styleId="121">
    <w:name w:val="Заголовок №1 (2)1"/>
    <w:basedOn w:val="a"/>
    <w:link w:val="12"/>
    <w:rsid w:val="003D0C66"/>
    <w:pPr>
      <w:shd w:val="clear" w:color="auto" w:fill="FFFFFF"/>
      <w:spacing w:before="240" w:after="0" w:line="329" w:lineRule="exact"/>
      <w:outlineLvl w:val="0"/>
    </w:pPr>
    <w:rPr>
      <w:rFonts w:ascii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64D0C-C21B-492D-822F-7726A521F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cp:lastPrinted>2020-11-11T05:15:00Z</cp:lastPrinted>
  <dcterms:created xsi:type="dcterms:W3CDTF">2020-01-13T07:56:00Z</dcterms:created>
  <dcterms:modified xsi:type="dcterms:W3CDTF">2020-11-13T04:28:00Z</dcterms:modified>
</cp:coreProperties>
</file>